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Pr="00C123B1" w:rsidRDefault="00C123B1" w:rsidP="00C123B1">
      <w:pPr>
        <w:rPr>
          <w:lang w:eastAsia="pl-PL"/>
        </w:rPr>
      </w:pPr>
    </w:p>
    <w:p w:rsidR="00B96B00" w:rsidRPr="00D469F5" w:rsidRDefault="00B96B00" w:rsidP="009C2EA2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ind w:left="426" w:hanging="426"/>
        <w:rPr>
          <w:b/>
          <w:noProof/>
          <w:color w:val="215868"/>
          <w:sz w:val="32"/>
          <w:szCs w:val="28"/>
        </w:rPr>
      </w:pPr>
      <w:r w:rsidRPr="00D469F5">
        <w:rPr>
          <w:b/>
          <w:noProof/>
          <w:color w:val="215868"/>
          <w:sz w:val="32"/>
          <w:szCs w:val="28"/>
        </w:rPr>
        <w:t xml:space="preserve">Wiek osób                                  </w:t>
      </w:r>
    </w:p>
    <w:p w:rsidR="00B96B00" w:rsidRDefault="003045CA" w:rsidP="00B96B00">
      <w:pPr>
        <w:pStyle w:val="Tytu"/>
        <w:tabs>
          <w:tab w:val="left" w:pos="0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b/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CB05B4" wp14:editId="38A6C9FF">
                <wp:simplePos x="0" y="0"/>
                <wp:positionH relativeFrom="column">
                  <wp:posOffset>5205730</wp:posOffset>
                </wp:positionH>
                <wp:positionV relativeFrom="paragraph">
                  <wp:posOffset>814705</wp:posOffset>
                </wp:positionV>
                <wp:extent cx="885825" cy="276225"/>
                <wp:effectExtent l="0" t="0" r="28575" b="28575"/>
                <wp:wrapNone/>
                <wp:docPr id="27" name="Prostokąt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7" o:spid="_x0000_s1026" style="position:absolute;margin-left:409.9pt;margin-top:64.15pt;width:69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aBDRA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" fillcolor="white [3201]" strokecolor="#9bbb59 [3206]" strokeweight="2pt"/>
            </w:pict>
          </mc:Fallback>
        </mc:AlternateContent>
      </w:r>
      <w:r w:rsidR="00B96B00" w:rsidRPr="00B96B00">
        <w:rPr>
          <w:noProof/>
          <w:color w:val="215868"/>
          <w:sz w:val="32"/>
          <w:szCs w:val="28"/>
        </w:rPr>
        <w:t>Odpowiedzi zapisz w postaci wyrażeń algebraicznych w odpowiednich prostokątach.</w:t>
      </w:r>
      <w:r w:rsidR="00BD704E">
        <w:rPr>
          <w:noProof/>
          <w:color w:val="215868"/>
          <w:sz w:val="32"/>
          <w:szCs w:val="28"/>
        </w:rPr>
        <w:br/>
      </w:r>
    </w:p>
    <w:p w:rsidR="00B96B00" w:rsidRPr="003045CA" w:rsidRDefault="003045CA" w:rsidP="003045CA">
      <w:pPr>
        <w:pStyle w:val="Tytu"/>
        <w:numPr>
          <w:ilvl w:val="0"/>
          <w:numId w:val="7"/>
        </w:numPr>
        <w:tabs>
          <w:tab w:val="left" w:pos="426"/>
        </w:tabs>
        <w:spacing w:line="276" w:lineRule="auto"/>
        <w:ind w:left="426" w:right="1559" w:hanging="426"/>
        <w:rPr>
          <w:noProof/>
          <w:color w:val="215868"/>
          <w:sz w:val="32"/>
          <w:szCs w:val="28"/>
        </w:rPr>
      </w:pPr>
      <w:r w:rsidRPr="003045CA">
        <w:rPr>
          <w:noProof/>
          <w:color w:val="215868"/>
          <w:sz w:val="32"/>
          <w:szCs w:val="28"/>
        </w:rPr>
        <w:t xml:space="preserve">Karol ma </w:t>
      </w:r>
      <w:r w:rsidRPr="003045CA">
        <w:rPr>
          <w:b/>
          <w:noProof/>
          <w:color w:val="215868"/>
          <w:sz w:val="32"/>
          <w:szCs w:val="28"/>
        </w:rPr>
        <w:t>x</w:t>
      </w:r>
      <w:r w:rsidRPr="003045CA">
        <w:rPr>
          <w:noProof/>
          <w:color w:val="215868"/>
          <w:sz w:val="32"/>
          <w:szCs w:val="28"/>
        </w:rPr>
        <w:t xml:space="preserve"> lat. Ile lat będzie miał Karol za 5 lat?</w:t>
      </w:r>
      <w:r>
        <w:rPr>
          <w:noProof/>
          <w:color w:val="215868"/>
          <w:sz w:val="32"/>
          <w:szCs w:val="28"/>
        </w:rPr>
        <w:br/>
      </w:r>
    </w:p>
    <w:p w:rsidR="00B96B00" w:rsidRPr="00B96B00" w:rsidRDefault="00B96B00" w:rsidP="003045CA">
      <w:pPr>
        <w:pStyle w:val="Tytu"/>
        <w:numPr>
          <w:ilvl w:val="0"/>
          <w:numId w:val="7"/>
        </w:numPr>
        <w:tabs>
          <w:tab w:val="left" w:pos="426"/>
        </w:tabs>
        <w:spacing w:line="276" w:lineRule="auto"/>
        <w:ind w:left="426" w:right="1559" w:hanging="426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1840EC" wp14:editId="3C7F5BDA">
                <wp:simplePos x="0" y="0"/>
                <wp:positionH relativeFrom="column">
                  <wp:posOffset>5205730</wp:posOffset>
                </wp:positionH>
                <wp:positionV relativeFrom="paragraph">
                  <wp:posOffset>52705</wp:posOffset>
                </wp:positionV>
                <wp:extent cx="885825" cy="276225"/>
                <wp:effectExtent l="0" t="0" r="28575" b="28575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6" o:spid="_x0000_s1026" style="position:absolute;margin-left:409.9pt;margin-top:4.15pt;width:69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x/DRA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" fillcolor="white [3201]" strokecolor="#9bbb59 [3206]" strokeweight="2pt"/>
            </w:pict>
          </mc:Fallback>
        </mc:AlternateContent>
      </w:r>
      <w:r w:rsidR="003045CA" w:rsidRPr="003045CA">
        <w:rPr>
          <w:noProof/>
          <w:color w:val="215868"/>
          <w:sz w:val="32"/>
          <w:szCs w:val="28"/>
        </w:rPr>
        <w:t xml:space="preserve">Rafał ma </w:t>
      </w:r>
      <w:r w:rsidR="003045CA" w:rsidRPr="003045CA">
        <w:rPr>
          <w:b/>
          <w:noProof/>
          <w:color w:val="215868"/>
          <w:sz w:val="32"/>
          <w:szCs w:val="28"/>
        </w:rPr>
        <w:t>r</w:t>
      </w:r>
      <w:r w:rsidR="003045CA" w:rsidRPr="003045CA">
        <w:rPr>
          <w:noProof/>
          <w:color w:val="215868"/>
          <w:sz w:val="32"/>
          <w:szCs w:val="28"/>
        </w:rPr>
        <w:t xml:space="preserve"> lat, Zosia jest 7 lat młodsza od Rafała. </w:t>
      </w:r>
      <w:r w:rsidR="003045CA">
        <w:rPr>
          <w:noProof/>
          <w:color w:val="215868"/>
          <w:sz w:val="32"/>
          <w:szCs w:val="28"/>
        </w:rPr>
        <w:br/>
      </w:r>
      <w:r w:rsidR="003045CA" w:rsidRPr="003045CA">
        <w:rPr>
          <w:noProof/>
          <w:color w:val="215868"/>
          <w:sz w:val="32"/>
          <w:szCs w:val="28"/>
        </w:rPr>
        <w:t>Ile lat ma Zosia?</w:t>
      </w:r>
      <w:r w:rsidR="005B6113">
        <w:rPr>
          <w:noProof/>
          <w:color w:val="215868"/>
          <w:sz w:val="32"/>
          <w:szCs w:val="28"/>
        </w:rPr>
        <w:br/>
      </w:r>
    </w:p>
    <w:p w:rsidR="00B96B00" w:rsidRPr="00B96B00" w:rsidRDefault="00B96B00" w:rsidP="003045CA">
      <w:pPr>
        <w:pStyle w:val="Tytu"/>
        <w:numPr>
          <w:ilvl w:val="0"/>
          <w:numId w:val="7"/>
        </w:numPr>
        <w:tabs>
          <w:tab w:val="left" w:pos="426"/>
        </w:tabs>
        <w:spacing w:line="276" w:lineRule="auto"/>
        <w:ind w:left="426" w:right="1559" w:hanging="426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034D61" wp14:editId="0EBC6CA4">
                <wp:simplePos x="0" y="0"/>
                <wp:positionH relativeFrom="column">
                  <wp:posOffset>5205730</wp:posOffset>
                </wp:positionH>
                <wp:positionV relativeFrom="paragraph">
                  <wp:posOffset>82550</wp:posOffset>
                </wp:positionV>
                <wp:extent cx="885825" cy="276225"/>
                <wp:effectExtent l="0" t="0" r="28575" b="28575"/>
                <wp:wrapNone/>
                <wp:docPr id="25" name="Prostoką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5" o:spid="_x0000_s1026" style="position:absolute;margin-left:409.9pt;margin-top:6.5pt;width:69.7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" fillcolor="white [3201]" strokecolor="#9bbb59 [3206]" strokeweight="2pt"/>
            </w:pict>
          </mc:Fallback>
        </mc:AlternateContent>
      </w:r>
      <w:r w:rsidR="003045CA">
        <w:rPr>
          <w:noProof/>
          <w:color w:val="215868"/>
          <w:sz w:val="32"/>
          <w:szCs w:val="28"/>
        </w:rPr>
        <w:t>K</w:t>
      </w:r>
      <w:r w:rsidR="003045CA" w:rsidRPr="003045CA">
        <w:rPr>
          <w:noProof/>
          <w:color w:val="215868"/>
          <w:sz w:val="32"/>
          <w:szCs w:val="28"/>
        </w:rPr>
        <w:t xml:space="preserve">rzysiek ma </w:t>
      </w:r>
      <w:r w:rsidR="003045CA" w:rsidRPr="005B6113">
        <w:rPr>
          <w:i/>
          <w:noProof/>
          <w:color w:val="215868"/>
          <w:sz w:val="32"/>
          <w:szCs w:val="28"/>
        </w:rPr>
        <w:t>k</w:t>
      </w:r>
      <w:r w:rsidR="003045CA" w:rsidRPr="003045CA">
        <w:rPr>
          <w:noProof/>
          <w:color w:val="215868"/>
          <w:sz w:val="32"/>
          <w:szCs w:val="28"/>
        </w:rPr>
        <w:t xml:space="preserve"> lat, Wojtek ma  </w:t>
      </w:r>
      <w:r w:rsidR="003045CA" w:rsidRPr="005B6113">
        <w:rPr>
          <w:b/>
          <w:i/>
          <w:noProof/>
          <w:color w:val="215868"/>
          <w:sz w:val="32"/>
          <w:szCs w:val="28"/>
        </w:rPr>
        <w:t>w</w:t>
      </w:r>
      <w:r w:rsidR="003045CA" w:rsidRPr="003045CA">
        <w:rPr>
          <w:noProof/>
          <w:color w:val="215868"/>
          <w:sz w:val="32"/>
          <w:szCs w:val="28"/>
        </w:rPr>
        <w:t xml:space="preserve"> lat. </w:t>
      </w:r>
      <w:r w:rsidR="005B6113">
        <w:rPr>
          <w:noProof/>
          <w:color w:val="215868"/>
          <w:sz w:val="32"/>
          <w:szCs w:val="28"/>
        </w:rPr>
        <w:br/>
      </w:r>
      <w:r w:rsidR="003045CA" w:rsidRPr="003045CA">
        <w:rPr>
          <w:noProof/>
          <w:color w:val="215868"/>
          <w:sz w:val="32"/>
          <w:szCs w:val="28"/>
        </w:rPr>
        <w:t>O ile lat Wojtek jest młodszy od Krzysia</w:t>
      </w:r>
      <w:r w:rsidR="005B6113">
        <w:rPr>
          <w:noProof/>
          <w:color w:val="215868"/>
          <w:sz w:val="32"/>
          <w:szCs w:val="28"/>
        </w:rPr>
        <w:t>?</w:t>
      </w:r>
      <w:r w:rsidR="005B6113">
        <w:rPr>
          <w:noProof/>
          <w:color w:val="215868"/>
          <w:sz w:val="32"/>
          <w:szCs w:val="28"/>
        </w:rPr>
        <w:br/>
      </w:r>
    </w:p>
    <w:p w:rsidR="00B96B00" w:rsidRPr="00D469F5" w:rsidRDefault="00B96B00" w:rsidP="003045CA">
      <w:pPr>
        <w:pStyle w:val="Tytu"/>
        <w:numPr>
          <w:ilvl w:val="0"/>
          <w:numId w:val="7"/>
        </w:numPr>
        <w:tabs>
          <w:tab w:val="left" w:pos="426"/>
        </w:tabs>
        <w:spacing w:line="276" w:lineRule="auto"/>
        <w:ind w:left="426" w:right="1559" w:hanging="426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59E237" wp14:editId="73484321">
                <wp:simplePos x="0" y="0"/>
                <wp:positionH relativeFrom="column">
                  <wp:posOffset>5205730</wp:posOffset>
                </wp:positionH>
                <wp:positionV relativeFrom="paragraph">
                  <wp:posOffset>208915</wp:posOffset>
                </wp:positionV>
                <wp:extent cx="885825" cy="276225"/>
                <wp:effectExtent l="0" t="0" r="28575" b="28575"/>
                <wp:wrapNone/>
                <wp:docPr id="24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4" o:spid="_x0000_s1026" style="position:absolute;margin-left:409.9pt;margin-top:16.45pt;width:69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" fillcolor="white [3201]" strokecolor="#9bbb59 [3206]" strokeweight="2pt"/>
            </w:pict>
          </mc:Fallback>
        </mc:AlternateContent>
      </w:r>
      <w:r w:rsidR="003045CA">
        <w:rPr>
          <w:noProof/>
          <w:color w:val="215868"/>
          <w:sz w:val="32"/>
          <w:szCs w:val="28"/>
        </w:rPr>
        <w:t>T</w:t>
      </w:r>
      <w:r w:rsidR="003045CA" w:rsidRPr="003045CA">
        <w:rPr>
          <w:noProof/>
          <w:color w:val="215868"/>
          <w:sz w:val="32"/>
          <w:szCs w:val="28"/>
        </w:rPr>
        <w:t xml:space="preserve">ata ma </w:t>
      </w:r>
      <w:r w:rsidR="003045CA" w:rsidRPr="005B6113">
        <w:rPr>
          <w:b/>
          <w:i/>
          <w:noProof/>
          <w:color w:val="215868"/>
          <w:sz w:val="32"/>
          <w:szCs w:val="28"/>
        </w:rPr>
        <w:t>t</w:t>
      </w:r>
      <w:r w:rsidR="003045CA" w:rsidRPr="003045CA">
        <w:rPr>
          <w:noProof/>
          <w:color w:val="215868"/>
          <w:sz w:val="32"/>
          <w:szCs w:val="28"/>
        </w:rPr>
        <w:t xml:space="preserve"> lat. Córka teraz ma tyle lat</w:t>
      </w:r>
      <w:r w:rsidR="005B6113">
        <w:rPr>
          <w:noProof/>
          <w:color w:val="215868"/>
          <w:sz w:val="32"/>
          <w:szCs w:val="28"/>
        </w:rPr>
        <w:t>,</w:t>
      </w:r>
      <w:r w:rsidR="003045CA" w:rsidRPr="003045CA">
        <w:rPr>
          <w:noProof/>
          <w:color w:val="215868"/>
          <w:sz w:val="32"/>
          <w:szCs w:val="28"/>
        </w:rPr>
        <w:t xml:space="preserve"> ile miał tata 18 lat temu. Ile lat ma teraz</w:t>
      </w:r>
      <w:r w:rsidRPr="00B96B00">
        <w:rPr>
          <w:noProof/>
          <w:color w:val="215868"/>
          <w:sz w:val="32"/>
          <w:szCs w:val="28"/>
        </w:rPr>
        <w:t>?</w:t>
      </w:r>
    </w:p>
    <w:p w:rsidR="005B6113" w:rsidRDefault="005B6113">
      <w:pPr>
        <w:spacing w:after="0" w:line="240" w:lineRule="auto"/>
        <w:rPr>
          <w:rFonts w:ascii="Cambria" w:eastAsia="Times New Roman" w:hAnsi="Cambria"/>
          <w:b/>
          <w:noProof/>
          <w:color w:val="215868"/>
          <w:kern w:val="28"/>
          <w:sz w:val="32"/>
          <w:szCs w:val="28"/>
          <w:lang w:eastAsia="pl-PL"/>
        </w:rPr>
      </w:pPr>
      <w:r>
        <w:rPr>
          <w:b/>
          <w:noProof/>
          <w:color w:val="215868"/>
          <w:sz w:val="32"/>
          <w:szCs w:val="28"/>
          <w:lang w:eastAsia="pl-PL"/>
        </w:rPr>
        <w:drawing>
          <wp:anchor distT="0" distB="0" distL="114300" distR="114300" simplePos="0" relativeHeight="251677696" behindDoc="0" locked="0" layoutInCell="1" allowOverlap="1" wp14:anchorId="0D56B25E" wp14:editId="5205811C">
            <wp:simplePos x="0" y="0"/>
            <wp:positionH relativeFrom="column">
              <wp:posOffset>480060</wp:posOffset>
            </wp:positionH>
            <wp:positionV relativeFrom="paragraph">
              <wp:posOffset>480060</wp:posOffset>
            </wp:positionV>
            <wp:extent cx="4610100" cy="2857500"/>
            <wp:effectExtent l="0" t="0" r="0" b="0"/>
            <wp:wrapNone/>
            <wp:docPr id="6" name="Obraz 6" descr="C:\Users\Ania\AppData\Local\Microsoft\Windows\Temporary Internet Files\Content.IE5\SI614T7F\MP900439302[2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a\AppData\Local\Microsoft\Windows\Temporary Internet Files\Content.IE5\SI614T7F\MP900439302[2]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color w:val="215868"/>
          <w:sz w:val="32"/>
          <w:szCs w:val="28"/>
        </w:rPr>
        <w:br w:type="page"/>
      </w:r>
    </w:p>
    <w:p w:rsidR="00B96B00" w:rsidRPr="00D469F5" w:rsidRDefault="00B96B00" w:rsidP="009C2EA2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ind w:left="426" w:hanging="426"/>
        <w:jc w:val="both"/>
        <w:rPr>
          <w:b/>
          <w:noProof/>
          <w:color w:val="215868"/>
          <w:sz w:val="32"/>
          <w:szCs w:val="28"/>
        </w:rPr>
      </w:pPr>
      <w:r w:rsidRPr="00D469F5">
        <w:rPr>
          <w:b/>
          <w:noProof/>
          <w:color w:val="215868"/>
          <w:sz w:val="32"/>
          <w:szCs w:val="28"/>
        </w:rPr>
        <w:lastRenderedPageBreak/>
        <w:t xml:space="preserve">Zakupy </w:t>
      </w:r>
    </w:p>
    <w:p w:rsidR="00B96B00" w:rsidRPr="00B96B00" w:rsidRDefault="00B96B00" w:rsidP="00D469F5">
      <w:pPr>
        <w:pStyle w:val="Tytu"/>
        <w:tabs>
          <w:tab w:val="left" w:pos="426"/>
        </w:tabs>
        <w:spacing w:line="276" w:lineRule="auto"/>
        <w:ind w:left="425" w:firstLine="1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w:t>Odpowiedzi zapisz w postaci wyrażeń algebraicznych w odpowiednich prostokątach.</w:t>
      </w:r>
    </w:p>
    <w:p w:rsidR="00B96B00" w:rsidRPr="00B96B00" w:rsidRDefault="00B96B00" w:rsidP="00B96B00">
      <w:pPr>
        <w:pStyle w:val="Tytu"/>
        <w:tabs>
          <w:tab w:val="left" w:pos="851"/>
        </w:tabs>
        <w:spacing w:line="276" w:lineRule="auto"/>
        <w:ind w:left="851" w:hanging="425"/>
        <w:rPr>
          <w:noProof/>
          <w:color w:val="215868"/>
          <w:sz w:val="32"/>
          <w:szCs w:val="28"/>
        </w:rPr>
      </w:pPr>
    </w:p>
    <w:p w:rsidR="00B96B00" w:rsidRPr="003045CA" w:rsidRDefault="00CF5A75" w:rsidP="003045CA">
      <w:pPr>
        <w:pStyle w:val="Tytu"/>
        <w:numPr>
          <w:ilvl w:val="0"/>
          <w:numId w:val="8"/>
        </w:numPr>
        <w:tabs>
          <w:tab w:val="left" w:pos="426"/>
        </w:tabs>
        <w:spacing w:line="276" w:lineRule="auto"/>
        <w:ind w:left="426" w:right="1559" w:hanging="426"/>
        <w:rPr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drawing>
          <wp:anchor distT="0" distB="0" distL="114300" distR="114300" simplePos="0" relativeHeight="251678720" behindDoc="0" locked="0" layoutInCell="1" allowOverlap="1" wp14:anchorId="6057349F" wp14:editId="0C8AA336">
            <wp:simplePos x="0" y="0"/>
            <wp:positionH relativeFrom="column">
              <wp:posOffset>1965960</wp:posOffset>
            </wp:positionH>
            <wp:positionV relativeFrom="paragraph">
              <wp:posOffset>582930</wp:posOffset>
            </wp:positionV>
            <wp:extent cx="1670050" cy="1314450"/>
            <wp:effectExtent l="0" t="0" r="6350" b="0"/>
            <wp:wrapNone/>
            <wp:docPr id="7" name="Obraz 7" descr="C:\Users\Ania\AppData\Local\Microsoft\Windows\Temporary Internet Files\Content.IE5\SI614T7F\MC90011340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ia\AppData\Local\Microsoft\Windows\Temporary Internet Files\Content.IE5\SI614T7F\MC900113404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69F5" w:rsidRPr="003045CA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A4143A" wp14:editId="5AA8C518">
                <wp:simplePos x="0" y="0"/>
                <wp:positionH relativeFrom="column">
                  <wp:posOffset>5205730</wp:posOffset>
                </wp:positionH>
                <wp:positionV relativeFrom="paragraph">
                  <wp:posOffset>197485</wp:posOffset>
                </wp:positionV>
                <wp:extent cx="885825" cy="276225"/>
                <wp:effectExtent l="0" t="0" r="28575" b="28575"/>
                <wp:wrapNone/>
                <wp:docPr id="23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3" o:spid="_x0000_s1026" style="position:absolute;margin-left:409.9pt;margin-top:15.55pt;width:69.7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" fillcolor="white [3201]" strokecolor="#4f81bd [3204]" strokeweight="2pt"/>
            </w:pict>
          </mc:Fallback>
        </mc:AlternateContent>
      </w:r>
      <w:r w:rsidR="003045CA">
        <w:rPr>
          <w:noProof/>
          <w:color w:val="215868"/>
          <w:sz w:val="32"/>
          <w:szCs w:val="28"/>
        </w:rPr>
        <w:t>K</w:t>
      </w:r>
      <w:r w:rsidR="003045CA" w:rsidRPr="003045CA">
        <w:rPr>
          <w:noProof/>
          <w:color w:val="215868"/>
          <w:sz w:val="32"/>
          <w:szCs w:val="28"/>
        </w:rPr>
        <w:t xml:space="preserve">urtka kosztuje </w:t>
      </w:r>
      <w:r w:rsidR="003045CA" w:rsidRPr="003045CA">
        <w:rPr>
          <w:b/>
          <w:noProof/>
          <w:color w:val="215868"/>
          <w:sz w:val="32"/>
          <w:szCs w:val="28"/>
        </w:rPr>
        <w:t>120</w:t>
      </w:r>
      <w:r w:rsidR="003045CA">
        <w:rPr>
          <w:noProof/>
          <w:color w:val="215868"/>
          <w:sz w:val="32"/>
          <w:szCs w:val="28"/>
        </w:rPr>
        <w:t xml:space="preserve"> </w:t>
      </w:r>
      <w:r w:rsidR="003045CA" w:rsidRPr="003045CA">
        <w:rPr>
          <w:noProof/>
          <w:color w:val="215868"/>
          <w:sz w:val="32"/>
          <w:szCs w:val="28"/>
        </w:rPr>
        <w:t xml:space="preserve">zł. </w:t>
      </w:r>
      <w:r w:rsidR="003045CA" w:rsidRPr="003045CA">
        <w:rPr>
          <w:noProof/>
          <w:color w:val="215868"/>
          <w:sz w:val="32"/>
          <w:szCs w:val="28"/>
        </w:rPr>
        <w:br/>
      </w:r>
      <w:r w:rsidR="003045CA" w:rsidRPr="003045CA">
        <w:rPr>
          <w:noProof/>
          <w:color w:val="215868"/>
          <w:sz w:val="32"/>
          <w:szCs w:val="28"/>
        </w:rPr>
        <w:t>Ile złotych będzie kosztowała kurtka,</w:t>
      </w:r>
      <w:r w:rsidR="003045CA" w:rsidRPr="003045CA">
        <w:rPr>
          <w:noProof/>
          <w:color w:val="215868"/>
          <w:sz w:val="32"/>
          <w:szCs w:val="28"/>
        </w:rPr>
        <w:t xml:space="preserve"> </w:t>
      </w:r>
      <w:r w:rsidR="003045CA" w:rsidRPr="003045CA">
        <w:rPr>
          <w:noProof/>
          <w:color w:val="215868"/>
          <w:sz w:val="32"/>
          <w:szCs w:val="28"/>
        </w:rPr>
        <w:t xml:space="preserve"> jeżeli cena wzrośnie o </w:t>
      </w:r>
      <w:r w:rsidR="003045CA" w:rsidRPr="00CF5A75">
        <w:rPr>
          <w:b/>
          <w:i/>
          <w:noProof/>
          <w:color w:val="00B0F0"/>
          <w:sz w:val="32"/>
          <w:szCs w:val="28"/>
        </w:rPr>
        <w:t>z</w:t>
      </w:r>
      <w:r w:rsidR="003045CA" w:rsidRPr="003045CA">
        <w:rPr>
          <w:noProof/>
          <w:color w:val="215868"/>
          <w:sz w:val="32"/>
          <w:szCs w:val="28"/>
        </w:rPr>
        <w:t xml:space="preserve"> zł</w:t>
      </w:r>
      <w:r w:rsidR="00B96B00" w:rsidRPr="003045CA">
        <w:rPr>
          <w:noProof/>
          <w:color w:val="215868"/>
          <w:sz w:val="32"/>
          <w:szCs w:val="28"/>
        </w:rPr>
        <w:t>?</w:t>
      </w:r>
    </w:p>
    <w:p w:rsidR="00B96B00" w:rsidRDefault="00B96B00" w:rsidP="00D469F5">
      <w:pPr>
        <w:pStyle w:val="Tytu"/>
        <w:tabs>
          <w:tab w:val="left" w:pos="426"/>
        </w:tabs>
        <w:spacing w:line="276" w:lineRule="auto"/>
        <w:ind w:left="426" w:right="1559" w:hanging="426"/>
        <w:rPr>
          <w:noProof/>
          <w:color w:val="215868"/>
          <w:sz w:val="32"/>
          <w:szCs w:val="28"/>
        </w:rPr>
      </w:pPr>
    </w:p>
    <w:p w:rsidR="00CF5A75" w:rsidRDefault="00CF5A75" w:rsidP="00CF5A75">
      <w:pPr>
        <w:rPr>
          <w:lang w:eastAsia="pl-PL"/>
        </w:rPr>
      </w:pPr>
    </w:p>
    <w:p w:rsidR="00CF5A75" w:rsidRDefault="00CF5A75" w:rsidP="00CF5A75">
      <w:pPr>
        <w:rPr>
          <w:lang w:eastAsia="pl-PL"/>
        </w:rPr>
      </w:pPr>
    </w:p>
    <w:p w:rsidR="00CF5A75" w:rsidRPr="00CF5A75" w:rsidRDefault="00CF5A75" w:rsidP="00CF5A75">
      <w:pPr>
        <w:rPr>
          <w:lang w:eastAsia="pl-PL"/>
        </w:rPr>
      </w:pPr>
    </w:p>
    <w:p w:rsidR="00B96B00" w:rsidRPr="003045CA" w:rsidRDefault="00D469F5" w:rsidP="003045CA">
      <w:pPr>
        <w:pStyle w:val="Tytu"/>
        <w:numPr>
          <w:ilvl w:val="0"/>
          <w:numId w:val="8"/>
        </w:numPr>
        <w:tabs>
          <w:tab w:val="left" w:pos="426"/>
        </w:tabs>
        <w:spacing w:line="276" w:lineRule="auto"/>
        <w:ind w:left="426" w:right="1559" w:hanging="426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9E0343" wp14:editId="23EFD724">
                <wp:simplePos x="0" y="0"/>
                <wp:positionH relativeFrom="column">
                  <wp:posOffset>5205730</wp:posOffset>
                </wp:positionH>
                <wp:positionV relativeFrom="paragraph">
                  <wp:posOffset>181610</wp:posOffset>
                </wp:positionV>
                <wp:extent cx="885825" cy="276225"/>
                <wp:effectExtent l="0" t="0" r="28575" b="28575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2" o:spid="_x0000_s1026" style="position:absolute;margin-left:409.9pt;margin-top:14.3pt;width:69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" fillcolor="white [3201]" strokecolor="#4f81bd [3204]" strokeweight="2pt"/>
            </w:pict>
          </mc:Fallback>
        </mc:AlternateContent>
      </w:r>
      <w:r w:rsidR="003045CA" w:rsidRPr="003045CA">
        <w:rPr>
          <w:noProof/>
          <w:color w:val="215868"/>
          <w:sz w:val="32"/>
          <w:szCs w:val="28"/>
        </w:rPr>
        <w:t xml:space="preserve">Za zeszyt w cenie </w:t>
      </w:r>
      <w:r w:rsidR="003045CA" w:rsidRPr="00CF5A75">
        <w:rPr>
          <w:b/>
          <w:i/>
          <w:noProof/>
          <w:color w:val="00B0F0"/>
          <w:sz w:val="32"/>
          <w:szCs w:val="28"/>
        </w:rPr>
        <w:t>z</w:t>
      </w:r>
      <w:r w:rsidR="003045CA" w:rsidRPr="003045CA">
        <w:rPr>
          <w:noProof/>
          <w:color w:val="215868"/>
          <w:sz w:val="32"/>
          <w:szCs w:val="28"/>
        </w:rPr>
        <w:t xml:space="preserve"> złotych zapłacono banknotem </w:t>
      </w:r>
      <w:r w:rsidR="003045CA" w:rsidRPr="003045CA">
        <w:rPr>
          <w:b/>
          <w:noProof/>
          <w:color w:val="215868"/>
          <w:sz w:val="32"/>
          <w:szCs w:val="28"/>
        </w:rPr>
        <w:t>20</w:t>
      </w:r>
      <w:r w:rsidR="003045CA" w:rsidRPr="003045CA">
        <w:rPr>
          <w:noProof/>
          <w:color w:val="215868"/>
          <w:sz w:val="32"/>
          <w:szCs w:val="28"/>
        </w:rPr>
        <w:t xml:space="preserve"> złotowym. Ile reszty otrzymano?</w:t>
      </w:r>
    </w:p>
    <w:p w:rsidR="00B96B00" w:rsidRPr="00B96B00" w:rsidRDefault="00B96B00" w:rsidP="003045CA">
      <w:pPr>
        <w:pStyle w:val="Tytu"/>
        <w:tabs>
          <w:tab w:val="left" w:pos="426"/>
        </w:tabs>
        <w:spacing w:line="276" w:lineRule="auto"/>
        <w:ind w:left="426" w:right="1559" w:hanging="426"/>
        <w:rPr>
          <w:noProof/>
          <w:color w:val="215868"/>
          <w:sz w:val="32"/>
          <w:szCs w:val="28"/>
        </w:rPr>
      </w:pPr>
    </w:p>
    <w:p w:rsidR="00B96B00" w:rsidRPr="003045CA" w:rsidRDefault="00D469F5" w:rsidP="003045CA">
      <w:pPr>
        <w:pStyle w:val="Tytu"/>
        <w:numPr>
          <w:ilvl w:val="0"/>
          <w:numId w:val="8"/>
        </w:numPr>
        <w:tabs>
          <w:tab w:val="left" w:pos="426"/>
        </w:tabs>
        <w:spacing w:line="276" w:lineRule="auto"/>
        <w:ind w:left="426" w:right="1559" w:hanging="426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C504B3" wp14:editId="7151FC00">
                <wp:simplePos x="0" y="0"/>
                <wp:positionH relativeFrom="column">
                  <wp:posOffset>5205730</wp:posOffset>
                </wp:positionH>
                <wp:positionV relativeFrom="paragraph">
                  <wp:posOffset>271780</wp:posOffset>
                </wp:positionV>
                <wp:extent cx="885825" cy="276225"/>
                <wp:effectExtent l="0" t="0" r="28575" b="28575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1" o:spid="_x0000_s1026" style="position:absolute;margin-left:409.9pt;margin-top:21.4pt;width:69.7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" fillcolor="white [3201]" strokecolor="#4f81bd [3204]" strokeweight="2pt"/>
            </w:pict>
          </mc:Fallback>
        </mc:AlternateContent>
      </w:r>
      <w:r w:rsidR="003045CA" w:rsidRPr="003045CA">
        <w:rPr>
          <w:noProof/>
          <w:color w:val="215868"/>
          <w:sz w:val="32"/>
          <w:szCs w:val="28"/>
        </w:rPr>
        <w:t xml:space="preserve">Mama kupiła </w:t>
      </w:r>
      <w:r w:rsidR="003045CA" w:rsidRPr="00CF5A75">
        <w:rPr>
          <w:b/>
          <w:i/>
          <w:noProof/>
          <w:color w:val="00B0F0"/>
          <w:sz w:val="32"/>
          <w:szCs w:val="28"/>
        </w:rPr>
        <w:t>x</w:t>
      </w:r>
      <w:r w:rsidR="003045CA" w:rsidRPr="003045CA">
        <w:rPr>
          <w:noProof/>
          <w:color w:val="215868"/>
          <w:sz w:val="32"/>
          <w:szCs w:val="28"/>
        </w:rPr>
        <w:t xml:space="preserve"> kg jabłek po 3 zł za kilogram oraz </w:t>
      </w:r>
      <w:r w:rsidR="003045CA" w:rsidRPr="00CF5A75">
        <w:rPr>
          <w:b/>
          <w:i/>
          <w:noProof/>
          <w:color w:val="00B0F0"/>
          <w:sz w:val="32"/>
          <w:szCs w:val="28"/>
        </w:rPr>
        <w:t>y</w:t>
      </w:r>
      <w:r w:rsidR="003045CA" w:rsidRPr="00CF5A75">
        <w:rPr>
          <w:b/>
          <w:i/>
          <w:noProof/>
          <w:color w:val="215868"/>
          <w:sz w:val="32"/>
          <w:szCs w:val="28"/>
        </w:rPr>
        <w:t xml:space="preserve"> </w:t>
      </w:r>
      <w:r w:rsidR="003045CA" w:rsidRPr="003045CA">
        <w:rPr>
          <w:noProof/>
          <w:color w:val="215868"/>
          <w:sz w:val="32"/>
          <w:szCs w:val="28"/>
        </w:rPr>
        <w:t>kg śliwek</w:t>
      </w:r>
      <w:r w:rsidR="003045CA" w:rsidRPr="003045CA">
        <w:rPr>
          <w:noProof/>
          <w:color w:val="215868"/>
          <w:sz w:val="32"/>
          <w:szCs w:val="28"/>
        </w:rPr>
        <w:t xml:space="preserve"> </w:t>
      </w:r>
      <w:r w:rsidR="003045CA" w:rsidRPr="003045CA">
        <w:rPr>
          <w:noProof/>
          <w:color w:val="215868"/>
          <w:sz w:val="32"/>
          <w:szCs w:val="28"/>
        </w:rPr>
        <w:t xml:space="preserve">po </w:t>
      </w:r>
      <w:r w:rsidR="003045CA" w:rsidRPr="003045CA">
        <w:rPr>
          <w:b/>
          <w:noProof/>
          <w:color w:val="215868"/>
          <w:sz w:val="32"/>
          <w:szCs w:val="28"/>
        </w:rPr>
        <w:t>2,5</w:t>
      </w:r>
      <w:r w:rsidR="003045CA" w:rsidRPr="003045CA">
        <w:rPr>
          <w:noProof/>
          <w:color w:val="215868"/>
          <w:sz w:val="32"/>
          <w:szCs w:val="28"/>
        </w:rPr>
        <w:t xml:space="preserve"> zł za kilogram. </w:t>
      </w:r>
      <w:r w:rsidR="003045CA">
        <w:rPr>
          <w:noProof/>
          <w:color w:val="215868"/>
          <w:sz w:val="32"/>
          <w:szCs w:val="28"/>
        </w:rPr>
        <w:br/>
      </w:r>
      <w:r w:rsidR="003045CA" w:rsidRPr="003045CA">
        <w:rPr>
          <w:noProof/>
          <w:color w:val="215868"/>
          <w:sz w:val="32"/>
          <w:szCs w:val="28"/>
        </w:rPr>
        <w:t>Ile złotych zapłaciła mama za owoce??</w:t>
      </w:r>
    </w:p>
    <w:p w:rsidR="00B96B00" w:rsidRDefault="00CF5A75" w:rsidP="00D469F5">
      <w:pPr>
        <w:pStyle w:val="Tytu"/>
        <w:tabs>
          <w:tab w:val="left" w:pos="426"/>
        </w:tabs>
        <w:spacing w:line="276" w:lineRule="auto"/>
        <w:ind w:left="426" w:right="1559" w:hanging="426"/>
        <w:rPr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drawing>
          <wp:anchor distT="0" distB="0" distL="114300" distR="114300" simplePos="0" relativeHeight="251680768" behindDoc="1" locked="0" layoutInCell="1" allowOverlap="1" wp14:anchorId="02621A3D" wp14:editId="08955A80">
            <wp:simplePos x="0" y="0"/>
            <wp:positionH relativeFrom="column">
              <wp:posOffset>1261110</wp:posOffset>
            </wp:positionH>
            <wp:positionV relativeFrom="paragraph">
              <wp:posOffset>82550</wp:posOffset>
            </wp:positionV>
            <wp:extent cx="1371600" cy="1371600"/>
            <wp:effectExtent l="0" t="0" r="0" b="0"/>
            <wp:wrapTight wrapText="bothSides">
              <wp:wrapPolygon edited="0">
                <wp:start x="11100" y="3000"/>
                <wp:lineTo x="4800" y="3600"/>
                <wp:lineTo x="2400" y="4800"/>
                <wp:lineTo x="1200" y="13500"/>
                <wp:lineTo x="3900" y="18000"/>
                <wp:lineTo x="4800" y="18900"/>
                <wp:lineTo x="9300" y="18900"/>
                <wp:lineTo x="11400" y="18000"/>
                <wp:lineTo x="16500" y="13800"/>
                <wp:lineTo x="19200" y="7500"/>
                <wp:lineTo x="16500" y="4200"/>
                <wp:lineTo x="15000" y="3000"/>
                <wp:lineTo x="11100" y="3000"/>
              </wp:wrapPolygon>
            </wp:wrapTight>
            <wp:docPr id="9" name="Obraz 9" descr="C:\Users\Ania\AppData\Local\Microsoft\Windows\Temporary Internet Files\Content.IE5\AKSHKWQ7\MC90043691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ia\AppData\Local\Microsoft\Windows\Temporary Internet Files\Content.IE5\AKSHKWQ7\MC900436910[1]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215868"/>
          <w:sz w:val="32"/>
          <w:szCs w:val="28"/>
        </w:rPr>
        <w:drawing>
          <wp:anchor distT="0" distB="0" distL="114300" distR="114300" simplePos="0" relativeHeight="251679744" behindDoc="0" locked="0" layoutInCell="1" allowOverlap="1" wp14:anchorId="20569BFE" wp14:editId="35AB2974">
            <wp:simplePos x="0" y="0"/>
            <wp:positionH relativeFrom="column">
              <wp:posOffset>3239770</wp:posOffset>
            </wp:positionH>
            <wp:positionV relativeFrom="paragraph">
              <wp:posOffset>187325</wp:posOffset>
            </wp:positionV>
            <wp:extent cx="1165860" cy="1219200"/>
            <wp:effectExtent l="0" t="0" r="0" b="0"/>
            <wp:wrapNone/>
            <wp:docPr id="8" name="Obraz 8" descr="C:\Users\Ania\AppData\Local\Microsoft\Windows\Temporary Internet Files\Content.IE5\FZ4DAB55\MP90043047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ia\AppData\Local\Microsoft\Windows\Temporary Internet Files\Content.IE5\FZ4DAB55\MP900430470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318" t="35047" r="10436" b="11370"/>
                    <a:stretch/>
                  </pic:blipFill>
                  <pic:spPr bwMode="auto">
                    <a:xfrm>
                      <a:off x="0" y="0"/>
                      <a:ext cx="116586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5A75" w:rsidRDefault="00CF5A75" w:rsidP="00CF5A75">
      <w:pPr>
        <w:rPr>
          <w:lang w:eastAsia="pl-PL"/>
        </w:rPr>
      </w:pPr>
    </w:p>
    <w:p w:rsidR="00CF5A75" w:rsidRDefault="00CF5A75" w:rsidP="00CF5A75">
      <w:pPr>
        <w:rPr>
          <w:lang w:eastAsia="pl-PL"/>
        </w:rPr>
      </w:pPr>
    </w:p>
    <w:p w:rsidR="00CF5A75" w:rsidRDefault="00CF5A75" w:rsidP="00CF5A75">
      <w:pPr>
        <w:rPr>
          <w:lang w:eastAsia="pl-PL"/>
        </w:rPr>
      </w:pPr>
    </w:p>
    <w:p w:rsidR="00CF5A75" w:rsidRDefault="00CF5A75" w:rsidP="00CF5A75">
      <w:pPr>
        <w:rPr>
          <w:lang w:eastAsia="pl-PL"/>
        </w:rPr>
      </w:pPr>
    </w:p>
    <w:p w:rsidR="00CF5A75" w:rsidRPr="00CF5A75" w:rsidRDefault="00CF5A75" w:rsidP="00CF5A75">
      <w:pPr>
        <w:rPr>
          <w:lang w:eastAsia="pl-PL"/>
        </w:rPr>
      </w:pPr>
    </w:p>
    <w:p w:rsidR="00B96B00" w:rsidRPr="00745688" w:rsidRDefault="00D469F5" w:rsidP="00745688">
      <w:pPr>
        <w:pStyle w:val="Tytu"/>
        <w:numPr>
          <w:ilvl w:val="0"/>
          <w:numId w:val="8"/>
        </w:numPr>
        <w:tabs>
          <w:tab w:val="left" w:pos="426"/>
        </w:tabs>
        <w:spacing w:line="276" w:lineRule="auto"/>
        <w:ind w:left="426" w:right="1559" w:hanging="426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5886BE" wp14:editId="3735E969">
                <wp:simplePos x="0" y="0"/>
                <wp:positionH relativeFrom="column">
                  <wp:posOffset>5205730</wp:posOffset>
                </wp:positionH>
                <wp:positionV relativeFrom="paragraph">
                  <wp:posOffset>281305</wp:posOffset>
                </wp:positionV>
                <wp:extent cx="885825" cy="276225"/>
                <wp:effectExtent l="0" t="0" r="28575" b="28575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0" o:spid="_x0000_s1026" style="position:absolute;margin-left:409.9pt;margin-top:22.15pt;width:69.7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" fillcolor="white [3201]" strokecolor="#4f81bd [3204]" strokeweight="2pt"/>
            </w:pict>
          </mc:Fallback>
        </mc:AlternateContent>
      </w:r>
      <w:r w:rsidR="00745688" w:rsidRPr="00745688">
        <w:rPr>
          <w:noProof/>
          <w:color w:val="215868"/>
          <w:sz w:val="32"/>
          <w:szCs w:val="28"/>
        </w:rPr>
        <w:t xml:space="preserve">Motor kosztuje </w:t>
      </w:r>
      <w:r w:rsidR="00745688" w:rsidRPr="00CF5A75">
        <w:rPr>
          <w:b/>
          <w:i/>
          <w:noProof/>
          <w:color w:val="00B0F0"/>
          <w:sz w:val="32"/>
          <w:szCs w:val="28"/>
        </w:rPr>
        <w:t>m</w:t>
      </w:r>
      <w:r w:rsidR="00745688" w:rsidRPr="00CF5A75">
        <w:rPr>
          <w:noProof/>
          <w:color w:val="00B0F0"/>
          <w:sz w:val="32"/>
          <w:szCs w:val="28"/>
        </w:rPr>
        <w:t xml:space="preserve"> </w:t>
      </w:r>
      <w:r w:rsidR="00745688" w:rsidRPr="00745688">
        <w:rPr>
          <w:noProof/>
          <w:color w:val="215868"/>
          <w:sz w:val="32"/>
          <w:szCs w:val="28"/>
        </w:rPr>
        <w:t xml:space="preserve">zł. Pan Adam zapłacił już </w:t>
      </w:r>
      <w:r w:rsidR="00745688" w:rsidRPr="00745688">
        <w:rPr>
          <w:b/>
          <w:noProof/>
          <w:color w:val="215868"/>
          <w:sz w:val="32"/>
          <w:szCs w:val="28"/>
        </w:rPr>
        <w:t>160</w:t>
      </w:r>
      <w:r w:rsidR="00745688" w:rsidRPr="00745688">
        <w:rPr>
          <w:noProof/>
          <w:color w:val="215868"/>
          <w:sz w:val="32"/>
          <w:szCs w:val="28"/>
        </w:rPr>
        <w:t xml:space="preserve"> zł. Resztę spłaci</w:t>
      </w:r>
      <w:r w:rsidR="00CF5A75">
        <w:rPr>
          <w:noProof/>
          <w:color w:val="215868"/>
          <w:sz w:val="32"/>
          <w:szCs w:val="28"/>
        </w:rPr>
        <w:t xml:space="preserve"> </w:t>
      </w:r>
      <w:r w:rsidR="00745688" w:rsidRPr="00745688">
        <w:rPr>
          <w:noProof/>
          <w:color w:val="215868"/>
          <w:sz w:val="32"/>
          <w:szCs w:val="28"/>
        </w:rPr>
        <w:t xml:space="preserve">w 6 równych ratach. </w:t>
      </w:r>
      <w:r w:rsidR="00745688">
        <w:rPr>
          <w:noProof/>
          <w:color w:val="215868"/>
          <w:sz w:val="32"/>
          <w:szCs w:val="28"/>
        </w:rPr>
        <w:br/>
      </w:r>
      <w:r w:rsidR="00745688" w:rsidRPr="00745688">
        <w:rPr>
          <w:noProof/>
          <w:color w:val="215868"/>
          <w:sz w:val="32"/>
          <w:szCs w:val="28"/>
        </w:rPr>
        <w:t>Ile złotych równa się jedna rata?</w:t>
      </w:r>
      <w:r w:rsidR="00B96B00" w:rsidRPr="00745688">
        <w:rPr>
          <w:noProof/>
          <w:color w:val="215868"/>
          <w:sz w:val="32"/>
          <w:szCs w:val="28"/>
        </w:rPr>
        <w:t>?</w:t>
      </w:r>
    </w:p>
    <w:p w:rsidR="00A43652" w:rsidRDefault="00CF5A75" w:rsidP="00A43652">
      <w:pPr>
        <w:rPr>
          <w:lang w:eastAsia="pl-PL"/>
        </w:rPr>
      </w:pPr>
      <w:r>
        <w:rPr>
          <w:b/>
          <w:noProof/>
          <w:color w:val="215868"/>
          <w:sz w:val="32"/>
          <w:szCs w:val="28"/>
          <w:lang w:eastAsia="pl-PL"/>
        </w:rPr>
        <w:drawing>
          <wp:anchor distT="0" distB="0" distL="114300" distR="114300" simplePos="0" relativeHeight="251681792" behindDoc="1" locked="0" layoutInCell="1" allowOverlap="1" wp14:anchorId="5DDB38C4" wp14:editId="3E1D9098">
            <wp:simplePos x="0" y="0"/>
            <wp:positionH relativeFrom="column">
              <wp:posOffset>1642110</wp:posOffset>
            </wp:positionH>
            <wp:positionV relativeFrom="paragraph">
              <wp:posOffset>101600</wp:posOffset>
            </wp:positionV>
            <wp:extent cx="1857375" cy="1857375"/>
            <wp:effectExtent l="0" t="0" r="9525" b="9525"/>
            <wp:wrapTight wrapText="bothSides">
              <wp:wrapPolygon edited="0">
                <wp:start x="11742" y="443"/>
                <wp:lineTo x="1108" y="4431"/>
                <wp:lineTo x="1108" y="7975"/>
                <wp:lineTo x="0" y="11520"/>
                <wp:lineTo x="0" y="12628"/>
                <wp:lineTo x="222" y="15065"/>
                <wp:lineTo x="443" y="15729"/>
                <wp:lineTo x="11077" y="19274"/>
                <wp:lineTo x="13957" y="21489"/>
                <wp:lineTo x="14843" y="21489"/>
                <wp:lineTo x="17280" y="21489"/>
                <wp:lineTo x="18166" y="21489"/>
                <wp:lineTo x="21046" y="19274"/>
                <wp:lineTo x="21489" y="16172"/>
                <wp:lineTo x="21489" y="14843"/>
                <wp:lineTo x="20603" y="12185"/>
                <wp:lineTo x="20825" y="4431"/>
                <wp:lineTo x="13071" y="443"/>
                <wp:lineTo x="11742" y="443"/>
              </wp:wrapPolygon>
            </wp:wrapTight>
            <wp:docPr id="10" name="Obraz 10" descr="C:\Users\Ania\AppData\Local\Microsoft\Windows\Temporary Internet Files\Content.IE5\SI614T7F\MC90044129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ia\AppData\Local\Microsoft\Windows\Temporary Internet Files\Content.IE5\SI614T7F\MC900441295[1]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3652" w:rsidRPr="00A43652" w:rsidRDefault="00A43652" w:rsidP="00A43652">
      <w:pPr>
        <w:rPr>
          <w:lang w:eastAsia="pl-PL"/>
        </w:rPr>
      </w:pPr>
    </w:p>
    <w:p w:rsidR="005B6113" w:rsidRDefault="005B6113">
      <w:pPr>
        <w:spacing w:after="0" w:line="240" w:lineRule="auto"/>
        <w:rPr>
          <w:rFonts w:ascii="Cambria" w:eastAsia="Times New Roman" w:hAnsi="Cambria"/>
          <w:b/>
          <w:noProof/>
          <w:color w:val="215868"/>
          <w:kern w:val="28"/>
          <w:sz w:val="32"/>
          <w:szCs w:val="28"/>
          <w:lang w:eastAsia="pl-PL"/>
        </w:rPr>
      </w:pPr>
      <w:r>
        <w:rPr>
          <w:b/>
          <w:noProof/>
          <w:color w:val="215868"/>
          <w:sz w:val="32"/>
          <w:szCs w:val="28"/>
        </w:rPr>
        <w:br w:type="page"/>
      </w:r>
    </w:p>
    <w:p w:rsidR="00A43652" w:rsidRPr="00A43652" w:rsidRDefault="00B96B00" w:rsidP="009C2EA2">
      <w:pPr>
        <w:pStyle w:val="Tytu"/>
        <w:numPr>
          <w:ilvl w:val="0"/>
          <w:numId w:val="6"/>
        </w:numPr>
        <w:spacing w:line="276" w:lineRule="auto"/>
        <w:ind w:left="426" w:hanging="426"/>
        <w:rPr>
          <w:noProof/>
          <w:color w:val="215868"/>
          <w:sz w:val="32"/>
          <w:szCs w:val="28"/>
        </w:rPr>
      </w:pPr>
      <w:r w:rsidRPr="00A43652">
        <w:rPr>
          <w:b/>
          <w:noProof/>
          <w:color w:val="215868"/>
          <w:sz w:val="32"/>
          <w:szCs w:val="28"/>
        </w:rPr>
        <w:lastRenderedPageBreak/>
        <w:t>Prędkość, droga, czas</w:t>
      </w:r>
    </w:p>
    <w:p w:rsidR="00B96B00" w:rsidRDefault="00B96B00" w:rsidP="00A43652">
      <w:pPr>
        <w:pStyle w:val="Tytu"/>
        <w:tabs>
          <w:tab w:val="left" w:pos="426"/>
        </w:tabs>
        <w:spacing w:line="276" w:lineRule="auto"/>
        <w:ind w:left="426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w:t>Odpowiedzi zapisz w postaci wyrażeń algebraicznych w odpowiednich prostokątach.</w:t>
      </w:r>
    </w:p>
    <w:p w:rsidR="00B2353E" w:rsidRPr="00B2353E" w:rsidRDefault="00B2353E" w:rsidP="00B2353E">
      <w:pPr>
        <w:rPr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82816" behindDoc="1" locked="0" layoutInCell="1" allowOverlap="1" wp14:anchorId="7165DCE2" wp14:editId="6BD7B792">
            <wp:simplePos x="0" y="0"/>
            <wp:positionH relativeFrom="column">
              <wp:posOffset>1270000</wp:posOffset>
            </wp:positionH>
            <wp:positionV relativeFrom="paragraph">
              <wp:posOffset>255905</wp:posOffset>
            </wp:positionV>
            <wp:extent cx="2889250" cy="1971675"/>
            <wp:effectExtent l="0" t="0" r="6350" b="9525"/>
            <wp:wrapTight wrapText="bothSides">
              <wp:wrapPolygon edited="0">
                <wp:start x="9827" y="0"/>
                <wp:lineTo x="7833" y="209"/>
                <wp:lineTo x="2706" y="2504"/>
                <wp:lineTo x="2706" y="3339"/>
                <wp:lineTo x="1709" y="4800"/>
                <wp:lineTo x="570" y="6678"/>
                <wp:lineTo x="0" y="8974"/>
                <wp:lineTo x="0" y="12104"/>
                <wp:lineTo x="9684" y="16696"/>
                <wp:lineTo x="6266" y="20035"/>
                <wp:lineTo x="5839" y="20661"/>
                <wp:lineTo x="6124" y="21078"/>
                <wp:lineTo x="8830" y="21496"/>
                <wp:lineTo x="13672" y="21496"/>
                <wp:lineTo x="13957" y="21496"/>
                <wp:lineTo x="17090" y="20243"/>
                <wp:lineTo x="17517" y="20035"/>
                <wp:lineTo x="20508" y="16696"/>
                <wp:lineTo x="21505" y="13774"/>
                <wp:lineTo x="21505" y="2296"/>
                <wp:lineTo x="18229" y="209"/>
                <wp:lineTo x="16236" y="0"/>
                <wp:lineTo x="9827" y="0"/>
              </wp:wrapPolygon>
            </wp:wrapTight>
            <wp:docPr id="12" name="Obraz 12" descr="C:\Users\Ania\AppData\Local\Microsoft\Windows\Temporary Internet Files\Content.IE5\SI614T7F\MC9004296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nia\AppData\Local\Microsoft\Windows\Temporary Internet Files\Content.IE5\SI614T7F\MC900429615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2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353E" w:rsidRDefault="00B2353E" w:rsidP="00B2353E">
      <w:pPr>
        <w:rPr>
          <w:lang w:eastAsia="pl-PL"/>
        </w:rPr>
      </w:pPr>
    </w:p>
    <w:p w:rsidR="00B2353E" w:rsidRDefault="00B2353E" w:rsidP="00B2353E">
      <w:pPr>
        <w:rPr>
          <w:lang w:eastAsia="pl-PL"/>
        </w:rPr>
      </w:pPr>
    </w:p>
    <w:p w:rsidR="00B2353E" w:rsidRDefault="00B2353E" w:rsidP="00B2353E">
      <w:pPr>
        <w:rPr>
          <w:lang w:eastAsia="pl-PL"/>
        </w:rPr>
      </w:pPr>
    </w:p>
    <w:p w:rsidR="00B2353E" w:rsidRDefault="00B2353E" w:rsidP="00B2353E">
      <w:pPr>
        <w:rPr>
          <w:lang w:eastAsia="pl-PL"/>
        </w:rPr>
      </w:pPr>
    </w:p>
    <w:p w:rsidR="00B2353E" w:rsidRDefault="00B2353E" w:rsidP="00B2353E">
      <w:pPr>
        <w:rPr>
          <w:lang w:eastAsia="pl-PL"/>
        </w:rPr>
      </w:pPr>
    </w:p>
    <w:p w:rsidR="00B2353E" w:rsidRDefault="00B2353E" w:rsidP="00B2353E">
      <w:pPr>
        <w:rPr>
          <w:lang w:eastAsia="pl-PL"/>
        </w:rPr>
      </w:pPr>
    </w:p>
    <w:p w:rsidR="00B2353E" w:rsidRPr="00B2353E" w:rsidRDefault="00B2353E" w:rsidP="00B2353E">
      <w:pPr>
        <w:rPr>
          <w:lang w:eastAsia="pl-PL"/>
        </w:rPr>
      </w:pPr>
    </w:p>
    <w:p w:rsidR="003045CA" w:rsidRPr="003045CA" w:rsidRDefault="003045CA" w:rsidP="003045CA">
      <w:pPr>
        <w:rPr>
          <w:lang w:eastAsia="pl-PL"/>
        </w:rPr>
      </w:pPr>
    </w:p>
    <w:p w:rsidR="001C6BB5" w:rsidRDefault="001C6BB5" w:rsidP="001C6BB5">
      <w:pPr>
        <w:pStyle w:val="Tytu"/>
        <w:numPr>
          <w:ilvl w:val="0"/>
          <w:numId w:val="10"/>
        </w:numPr>
        <w:tabs>
          <w:tab w:val="left" w:pos="426"/>
        </w:tabs>
        <w:spacing w:line="276" w:lineRule="auto"/>
        <w:ind w:left="851" w:right="1559" w:hanging="425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5D3CA7" wp14:editId="0AECC0E4">
                <wp:simplePos x="0" y="0"/>
                <wp:positionH relativeFrom="column">
                  <wp:posOffset>5205730</wp:posOffset>
                </wp:positionH>
                <wp:positionV relativeFrom="paragraph">
                  <wp:posOffset>72390</wp:posOffset>
                </wp:positionV>
                <wp:extent cx="885825" cy="276225"/>
                <wp:effectExtent l="0" t="0" r="28575" b="2857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409.9pt;margin-top:5.7pt;width:69.75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" fillcolor="white [3201]" strokecolor="#c0504d [3205]" strokeweight="2pt"/>
            </w:pict>
          </mc:Fallback>
        </mc:AlternateContent>
      </w:r>
      <w:r w:rsidRPr="001C6BB5">
        <w:rPr>
          <w:noProof/>
          <w:color w:val="215868"/>
          <w:sz w:val="32"/>
          <w:szCs w:val="28"/>
        </w:rPr>
        <w:t>Motocyklista jechał z pr</w:t>
      </w:r>
      <w:r w:rsidR="00B2353E">
        <w:rPr>
          <w:noProof/>
          <w:color w:val="215868"/>
          <w:sz w:val="32"/>
          <w:szCs w:val="28"/>
        </w:rPr>
        <w:t xml:space="preserve">ędkością </w:t>
      </w:r>
      <w:r w:rsidR="00B2353E" w:rsidRPr="00B2353E">
        <w:rPr>
          <w:b/>
          <w:i/>
          <w:noProof/>
          <w:color w:val="00B0F0"/>
          <w:sz w:val="32"/>
          <w:szCs w:val="28"/>
        </w:rPr>
        <w:t>m</w:t>
      </w:r>
      <w:r w:rsidR="00B2353E">
        <w:rPr>
          <w:noProof/>
          <w:color w:val="215868"/>
          <w:sz w:val="32"/>
          <w:szCs w:val="28"/>
        </w:rPr>
        <w:t xml:space="preserve"> km/h przez 2 godziny</w:t>
      </w:r>
      <w:r w:rsidRPr="001C6BB5">
        <w:rPr>
          <w:noProof/>
          <w:color w:val="215868"/>
          <w:sz w:val="32"/>
          <w:szCs w:val="28"/>
        </w:rPr>
        <w:t>.</w:t>
      </w:r>
      <w:r w:rsidRPr="001C6BB5">
        <w:rPr>
          <w:noProof/>
          <w:color w:val="215868"/>
          <w:sz w:val="32"/>
          <w:szCs w:val="28"/>
        </w:rPr>
        <w:t xml:space="preserve"> </w:t>
      </w:r>
      <w:r w:rsidRPr="001C6BB5">
        <w:rPr>
          <w:noProof/>
          <w:color w:val="215868"/>
          <w:sz w:val="32"/>
          <w:szCs w:val="28"/>
        </w:rPr>
        <w:t>Ile kilometrów pokonał motocyklista?</w:t>
      </w:r>
    </w:p>
    <w:p w:rsidR="001C6BB5" w:rsidRPr="001C6BB5" w:rsidRDefault="001C6BB5" w:rsidP="001C6BB5">
      <w:pPr>
        <w:ind w:left="851" w:hanging="425"/>
        <w:rPr>
          <w:lang w:eastAsia="pl-PL"/>
        </w:rPr>
      </w:pPr>
    </w:p>
    <w:p w:rsidR="003045CA" w:rsidRPr="003045CA" w:rsidRDefault="003045CA" w:rsidP="001C6BB5">
      <w:pPr>
        <w:pStyle w:val="Tytu"/>
        <w:numPr>
          <w:ilvl w:val="0"/>
          <w:numId w:val="10"/>
        </w:numPr>
        <w:tabs>
          <w:tab w:val="left" w:pos="426"/>
        </w:tabs>
        <w:spacing w:line="276" w:lineRule="auto"/>
        <w:ind w:left="851" w:right="1559" w:hanging="425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B0A5B9" wp14:editId="0ED27B35">
                <wp:simplePos x="0" y="0"/>
                <wp:positionH relativeFrom="column">
                  <wp:posOffset>5205730</wp:posOffset>
                </wp:positionH>
                <wp:positionV relativeFrom="paragraph">
                  <wp:posOffset>181610</wp:posOffset>
                </wp:positionV>
                <wp:extent cx="885825" cy="276225"/>
                <wp:effectExtent l="0" t="0" r="28575" b="285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409.9pt;margin-top:14.3pt;width:69.7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" fillcolor="white [3201]" strokecolor="#c0504d [3205]" strokeweight="2pt"/>
            </w:pict>
          </mc:Fallback>
        </mc:AlternateContent>
      </w:r>
      <w:r w:rsidRPr="003045CA">
        <w:rPr>
          <w:noProof/>
          <w:color w:val="215868"/>
          <w:sz w:val="32"/>
          <w:szCs w:val="28"/>
        </w:rPr>
        <w:t xml:space="preserve">Kierowca przejechał </w:t>
      </w:r>
      <w:r w:rsidRPr="00B2353E">
        <w:rPr>
          <w:b/>
          <w:i/>
          <w:noProof/>
          <w:color w:val="00B0F0"/>
          <w:sz w:val="32"/>
          <w:szCs w:val="28"/>
        </w:rPr>
        <w:t>k</w:t>
      </w:r>
      <w:r w:rsidRPr="003045CA">
        <w:rPr>
          <w:noProof/>
          <w:color w:val="215868"/>
          <w:sz w:val="32"/>
          <w:szCs w:val="28"/>
        </w:rPr>
        <w:t xml:space="preserve"> km w czasie 2 godzin. </w:t>
      </w:r>
      <w:r>
        <w:rPr>
          <w:noProof/>
          <w:color w:val="215868"/>
          <w:sz w:val="32"/>
          <w:szCs w:val="28"/>
        </w:rPr>
        <w:br/>
      </w:r>
      <w:r w:rsidRPr="003045CA">
        <w:rPr>
          <w:noProof/>
          <w:color w:val="215868"/>
          <w:sz w:val="32"/>
          <w:szCs w:val="28"/>
        </w:rPr>
        <w:t>Z jaką prędk</w:t>
      </w:r>
      <w:r>
        <w:rPr>
          <w:noProof/>
          <w:color w:val="215868"/>
          <w:sz w:val="32"/>
          <w:szCs w:val="28"/>
        </w:rPr>
        <w:t>ością pokonał ten odcinek drogi</w:t>
      </w:r>
      <w:r w:rsidRPr="003045CA">
        <w:rPr>
          <w:noProof/>
          <w:color w:val="215868"/>
          <w:sz w:val="32"/>
          <w:szCs w:val="28"/>
        </w:rPr>
        <w:t>?</w:t>
      </w:r>
    </w:p>
    <w:p w:rsidR="003045CA" w:rsidRPr="00B96B00" w:rsidRDefault="003045CA" w:rsidP="001C6BB5">
      <w:pPr>
        <w:pStyle w:val="Tytu"/>
        <w:tabs>
          <w:tab w:val="left" w:pos="426"/>
        </w:tabs>
        <w:spacing w:line="276" w:lineRule="auto"/>
        <w:ind w:left="851" w:right="1559" w:hanging="425"/>
        <w:rPr>
          <w:noProof/>
          <w:color w:val="215868"/>
          <w:sz w:val="32"/>
          <w:szCs w:val="28"/>
        </w:rPr>
      </w:pPr>
    </w:p>
    <w:p w:rsidR="003045CA" w:rsidRPr="003045CA" w:rsidRDefault="003045CA" w:rsidP="001C6BB5">
      <w:pPr>
        <w:pStyle w:val="Tytu"/>
        <w:numPr>
          <w:ilvl w:val="0"/>
          <w:numId w:val="10"/>
        </w:numPr>
        <w:tabs>
          <w:tab w:val="left" w:pos="426"/>
        </w:tabs>
        <w:spacing w:line="276" w:lineRule="auto"/>
        <w:ind w:left="851" w:right="1559" w:hanging="425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CD614B" wp14:editId="511A4732">
                <wp:simplePos x="0" y="0"/>
                <wp:positionH relativeFrom="column">
                  <wp:posOffset>5205730</wp:posOffset>
                </wp:positionH>
                <wp:positionV relativeFrom="paragraph">
                  <wp:posOffset>271780</wp:posOffset>
                </wp:positionV>
                <wp:extent cx="885825" cy="276225"/>
                <wp:effectExtent l="0" t="0" r="28575" b="285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409.9pt;margin-top:21.4pt;width:69.75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" fillcolor="white [3201]" strokecolor="#c0504d [3205]" strokeweight="2pt"/>
            </w:pict>
          </mc:Fallback>
        </mc:AlternateContent>
      </w:r>
      <w:r w:rsidRPr="003045CA">
        <w:rPr>
          <w:noProof/>
          <w:color w:val="215868"/>
          <w:sz w:val="32"/>
          <w:szCs w:val="28"/>
        </w:rPr>
        <w:t xml:space="preserve">W jakim czasie samolot pokona odległość 1500 kilometrów, jeżeli cały czas porusza się z prędkością </w:t>
      </w:r>
      <w:r w:rsidRPr="00B2353E">
        <w:rPr>
          <w:b/>
          <w:i/>
          <w:noProof/>
          <w:color w:val="00B0F0"/>
          <w:sz w:val="32"/>
          <w:szCs w:val="28"/>
        </w:rPr>
        <w:t xml:space="preserve">s </w:t>
      </w:r>
      <w:r w:rsidRPr="003045CA">
        <w:rPr>
          <w:noProof/>
          <w:color w:val="215868"/>
          <w:sz w:val="32"/>
          <w:szCs w:val="28"/>
        </w:rPr>
        <w:t>km/h?</w:t>
      </w:r>
    </w:p>
    <w:p w:rsidR="003045CA" w:rsidRPr="00B96B00" w:rsidRDefault="003045CA" w:rsidP="001C6BB5">
      <w:pPr>
        <w:pStyle w:val="Tytu"/>
        <w:tabs>
          <w:tab w:val="left" w:pos="426"/>
        </w:tabs>
        <w:spacing w:line="276" w:lineRule="auto"/>
        <w:ind w:left="851" w:right="1559" w:hanging="425"/>
        <w:rPr>
          <w:noProof/>
          <w:color w:val="215868"/>
          <w:sz w:val="32"/>
          <w:szCs w:val="28"/>
        </w:rPr>
      </w:pPr>
    </w:p>
    <w:p w:rsidR="003045CA" w:rsidRPr="003045CA" w:rsidRDefault="003045CA" w:rsidP="001C6BB5">
      <w:pPr>
        <w:pStyle w:val="Tytu"/>
        <w:numPr>
          <w:ilvl w:val="0"/>
          <w:numId w:val="10"/>
        </w:numPr>
        <w:tabs>
          <w:tab w:val="left" w:pos="426"/>
        </w:tabs>
        <w:spacing w:line="276" w:lineRule="auto"/>
        <w:ind w:left="851" w:right="1559" w:hanging="425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2A37E8" wp14:editId="06AFAAF5">
                <wp:simplePos x="0" y="0"/>
                <wp:positionH relativeFrom="column">
                  <wp:posOffset>5205730</wp:posOffset>
                </wp:positionH>
                <wp:positionV relativeFrom="paragraph">
                  <wp:posOffset>281305</wp:posOffset>
                </wp:positionV>
                <wp:extent cx="885825" cy="276225"/>
                <wp:effectExtent l="0" t="0" r="28575" b="2857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409.9pt;margin-top:22.15pt;width:69.7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" fillcolor="white [3201]" strokecolor="#c0504d [3205]" strokeweight="2pt"/>
            </w:pict>
          </mc:Fallback>
        </mc:AlternateContent>
      </w:r>
      <w:r w:rsidR="00B2353E">
        <w:rPr>
          <w:noProof/>
          <w:color w:val="215868"/>
          <w:sz w:val="32"/>
          <w:szCs w:val="28"/>
        </w:rPr>
        <w:t>Ciągnik pokonuje</w:t>
      </w:r>
      <w:r w:rsidRPr="003045CA">
        <w:rPr>
          <w:noProof/>
          <w:color w:val="215868"/>
          <w:sz w:val="32"/>
          <w:szCs w:val="28"/>
        </w:rPr>
        <w:t xml:space="preserve"> </w:t>
      </w:r>
      <w:r w:rsidRPr="00B2353E">
        <w:rPr>
          <w:b/>
          <w:i/>
          <w:noProof/>
          <w:color w:val="00B0F0"/>
          <w:sz w:val="32"/>
          <w:szCs w:val="28"/>
        </w:rPr>
        <w:t>c</w:t>
      </w:r>
      <w:r w:rsidRPr="003045CA">
        <w:rPr>
          <w:noProof/>
          <w:color w:val="215868"/>
          <w:sz w:val="32"/>
          <w:szCs w:val="28"/>
        </w:rPr>
        <w:t xml:space="preserve"> km w ciągu 5 minut. </w:t>
      </w:r>
      <w:r w:rsidRPr="003045CA">
        <w:rPr>
          <w:noProof/>
          <w:color w:val="215868"/>
          <w:sz w:val="32"/>
          <w:szCs w:val="28"/>
        </w:rPr>
        <w:br/>
        <w:t>Ile kilometrów pokona ciągnik w ciągu 1 godziny?</w:t>
      </w:r>
    </w:p>
    <w:p w:rsidR="003045CA" w:rsidRPr="003045CA" w:rsidRDefault="003045CA" w:rsidP="003045CA">
      <w:pPr>
        <w:rPr>
          <w:lang w:eastAsia="pl-PL"/>
        </w:rPr>
      </w:pPr>
      <w:bookmarkStart w:id="0" w:name="_GoBack"/>
      <w:bookmarkEnd w:id="0"/>
    </w:p>
    <w:sectPr w:rsidR="003045CA" w:rsidRPr="003045CA" w:rsidSect="001400E4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190" w:rsidRDefault="003B4190">
      <w:pPr>
        <w:spacing w:after="0" w:line="240" w:lineRule="auto"/>
      </w:pPr>
      <w:r>
        <w:separator/>
      </w:r>
    </w:p>
  </w:endnote>
  <w:endnote w:type="continuationSeparator" w:id="0">
    <w:p w:rsidR="003B4190" w:rsidRDefault="003B4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B2353E" w:rsidRPr="00B2353E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B2353E" w:rsidRPr="00B2353E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190" w:rsidRDefault="003B4190">
      <w:pPr>
        <w:spacing w:after="0" w:line="240" w:lineRule="auto"/>
      </w:pPr>
      <w:r>
        <w:separator/>
      </w:r>
    </w:p>
  </w:footnote>
  <w:footnote w:type="continuationSeparator" w:id="0">
    <w:p w:rsidR="003B4190" w:rsidRDefault="003B4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352E161" wp14:editId="4D9D4A56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445235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Zapisywanie wyrażeń algebraicznych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6p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445235">
                    <w:pPr>
                      <w:jc w:val="center"/>
                      <w:rPr>
                        <w:color w:val="FFFFFF"/>
                      </w:rPr>
                    </w:pPr>
                    <w:r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Zapisywanie wyrażeń algebraicznych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639A813" wp14:editId="0CF1AAC9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4"/>
                      </a:lnRef>
                      <a:fillRef idx="3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" fillcolor="#413253 [1639]" strokecolor="#795d9b [3047]">
              <v:fill color2="#775c99 [3015]" rotate="t" angle="180" colors="0 #5d417e;52429f #7b58a6;1 #7b57a8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66249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C6BB5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523E"/>
    <w:rsid w:val="00445235"/>
    <w:rsid w:val="00456B46"/>
    <w:rsid w:val="00483427"/>
    <w:rsid w:val="0048674D"/>
    <w:rsid w:val="00494865"/>
    <w:rsid w:val="00495CF1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369DA"/>
    <w:rsid w:val="00656333"/>
    <w:rsid w:val="0066326B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353E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2D538-AC80-4C6C-B87F-DD38045D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25</TotalTime>
  <Pages>3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8</cp:revision>
  <cp:lastPrinted>2013-08-16T16:41:00Z</cp:lastPrinted>
  <dcterms:created xsi:type="dcterms:W3CDTF">2013-08-18T23:06:00Z</dcterms:created>
  <dcterms:modified xsi:type="dcterms:W3CDTF">2013-08-18T23:31:00Z</dcterms:modified>
</cp:coreProperties>
</file>